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Leuchten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82087291" name="9ff8978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7260321" name="9ff89780-92cf-11f0-98cf-69a64edf9c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85405208" name="ada1e80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017759" name="ada1e800-92cf-11f0-98cf-69a64edf9c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Rohrisolation </w:t>
            </w:r>
          </w:p>
          <w:p>
            <w:pPr>
              <w:spacing w:before="0" w:after="0"/>
            </w:pPr>
            <w:r>
              <w:t>Wasserleitungen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69281707" name="c817bd9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1934959" name="c817bd90-92cf-11f0-98cf-69a64edf9c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08135045" name="d316fcb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8297118" name="d316fcb0-92cf-11f0-98cf-69a64edf9c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FCKW: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Brandschutz </w:t>
            </w:r>
          </w:p>
          <w:p>
            <w:pPr>
              <w:spacing w:before="0" w:after="0"/>
            </w:pPr>
            <w:r>
              <w:t>Herd und Dampfabzug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23592286" name="38c8ec30-92d0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5085318" name="38c8ec30-92d0-11f0-98cf-69a64edf9c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64478640" name="3dd97640-92d0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8288622" name="3dd97640-92d0-11f0-98cf-69a64edf9c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/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Restaurant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Brandschutz</w:t>
            </w:r>
          </w:p>
          <w:p>
            <w:pPr>
              <w:spacing w:before="0" w:after="0"/>
            </w:pPr>
            <w:r>
              <w:t>Aschenbecher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99031838" name="e4d53c60-92d3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2735808" name="e4d53c60-92d3-11f0-98cf-69a64edf9c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61609301" name="eddfd770-92d3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9378505" name="eddfd770-92d3-11f0-98cf-69a64edf9c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alte Fenster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70467072" name="63eefa90-92d9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966389" name="63eefa90-92d9-11f0-98cf-69a64edf9c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89900158" name="6f02d320-92d9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6189765" name="6f02d320-92d9-11f0-98cf-69a64edf9c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Dachgeschosswohnung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neuwertig </w:t>
            </w:r>
          </w:p>
          <w:p>
            <w:pPr>
              <w:spacing w:before="0" w:after="0"/>
            </w:pPr>
            <w:r>
              <w:t>gesamte Wohnung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98927413" name="3e645ab0-92dc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2366754" name="3e645ab0-92dc-11f0-98cf-69a64edf9c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39538025" name="4cdd0920-92dc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5749137" name="4cdd0920-92dc-11f0-98cf-69a64edf9c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Bahnhofstrasse 157 Bahnhofstrasse 157, 9244 Niederuzwil, Schweiz</w:t>
          </w:r>
        </w:p>
        <w:p>
          <w:pPr>
            <w:spacing w:before="0" w:after="0"/>
          </w:pPr>
          <w:r>
            <w:t>493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